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AE4" w:rsidRPr="000112C9" w:rsidRDefault="003E0237">
      <w:pPr>
        <w:rPr>
          <w:sz w:val="28"/>
          <w:szCs w:val="28"/>
        </w:rPr>
      </w:pPr>
      <w:r w:rsidRPr="000112C9">
        <w:rPr>
          <w:noProof/>
          <w:sz w:val="28"/>
          <w:szCs w:val="28"/>
          <w:lang w:eastAsia="en-US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858D382" wp14:editId="22B6E584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108825" cy="241935"/>
                <wp:effectExtent l="0" t="0" r="3175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08825" cy="24193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5000" w:type="pct"/>
                              <w:jc w:val="center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210"/>
                            </w:tblGrid>
                            <w:tr w:rsidR="00DE7AE4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F4B29B" w:themeFill="accent1" w:themeFillTint="66"/>
                                  <w:vAlign w:val="center"/>
                                </w:tcPr>
                                <w:p w:rsidR="00DE7AE4" w:rsidRDefault="00DE7AE4">
                                  <w:pPr>
                                    <w:pStyle w:val="NoSpacing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DE7AE4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D34817" w:themeFill="accent1"/>
                                  <w:vAlign w:val="center"/>
                                </w:tcPr>
                                <w:p w:rsidR="00DE7AE4" w:rsidRDefault="00DE7AE4">
                                  <w:pPr>
                                    <w:pStyle w:val="NoSpacing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E7AE4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918485" w:themeFill="accent5"/>
                                  <w:vAlign w:val="center"/>
                                </w:tcPr>
                                <w:p w:rsidR="00DE7AE4" w:rsidRDefault="00DE7AE4">
                                  <w:pPr>
                                    <w:pStyle w:val="NoSpacing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E7AE4" w:rsidRDefault="00DE7AE4">
                            <w:pPr>
                              <w:spacing w:after="0" w:line="14" w:lineRule="exact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91500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0;margin-top:0;width:559.75pt;height:19.05pt;z-index:251658240;visibility:visible;mso-wrap-style:square;mso-width-percent:915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915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" o:allowincell="f" filled="f" stroked="f">
                <v:textbox style="mso-fit-shape-to-text:t" inset="0,0,0,0">
                  <w:txbxContent>
                    <w:tbl>
                      <w:tblPr>
                        <w:tblW w:w="5000" w:type="pct"/>
                        <w:jc w:val="center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210"/>
                      </w:tblGrid>
                      <w:tr w:rsidR="00DE7AE4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F4B29B" w:themeFill="accent1" w:themeFillTint="66"/>
                            <w:vAlign w:val="center"/>
                          </w:tcPr>
                          <w:p w:rsidR="00DE7AE4" w:rsidRDefault="00DE7AE4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DE7AE4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D34817" w:themeFill="accent1"/>
                            <w:vAlign w:val="center"/>
                          </w:tcPr>
                          <w:p w:rsidR="00DE7AE4" w:rsidRDefault="00DE7AE4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E7AE4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918485" w:themeFill="accent5"/>
                            <w:vAlign w:val="center"/>
                          </w:tcPr>
                          <w:p w:rsidR="00DE7AE4" w:rsidRDefault="00DE7AE4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</w:tbl>
                    <w:p w:rsidR="00DE7AE4" w:rsidRDefault="00DE7AE4">
                      <w:pPr>
                        <w:spacing w:after="0" w:line="14" w:lineRule="exact"/>
                        <w:rPr>
                          <w:sz w:val="8"/>
                          <w:szCs w:val="8"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sdt>
      <w:sdtPr>
        <w:rPr>
          <w:sz w:val="28"/>
          <w:szCs w:val="28"/>
        </w:rPr>
        <w:id w:val="19890522"/>
        <w:placeholder>
          <w:docPart w:val="5FCCD616EC4D46BE962FB104002399D9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1-12-14T00:00:00Z">
          <w:dateFormat w:val="M/d/yyyy"/>
          <w:lid w:val="en-US"/>
          <w:storeMappedDataAs w:val="dateTime"/>
          <w:calendar w:val="gregorian"/>
        </w:date>
      </w:sdtPr>
      <w:sdtEndPr/>
      <w:sdtContent>
        <w:p w:rsidR="00DE7AE4" w:rsidRPr="000112C9" w:rsidRDefault="00156CF4">
          <w:pPr>
            <w:pStyle w:val="DateText"/>
            <w:rPr>
              <w:sz w:val="28"/>
              <w:szCs w:val="28"/>
            </w:rPr>
          </w:pPr>
          <w:r w:rsidRPr="000112C9">
            <w:rPr>
              <w:sz w:val="28"/>
              <w:szCs w:val="28"/>
            </w:rPr>
            <w:t>12/14/2011</w:t>
          </w:r>
        </w:p>
      </w:sdtContent>
    </w:sdt>
    <w:p w:rsidR="00DE7AE4" w:rsidRPr="000112C9" w:rsidRDefault="00156CF4">
      <w:pPr>
        <w:pStyle w:val="SenderAddress"/>
        <w:rPr>
          <w:sz w:val="28"/>
          <w:szCs w:val="28"/>
        </w:rPr>
      </w:pPr>
      <w:r w:rsidRPr="000112C9">
        <w:rPr>
          <w:sz w:val="28"/>
          <w:szCs w:val="28"/>
        </w:rPr>
        <w:t>Moses Hampton, President</w:t>
      </w:r>
    </w:p>
    <w:sdt>
      <w:sdtPr>
        <w:rPr>
          <w:sz w:val="28"/>
          <w:szCs w:val="28"/>
        </w:rPr>
        <w:id w:val="18534652"/>
        <w:placeholder>
          <w:docPart w:val="1246973E3F9445C5A8510AC016AFBB57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DE7AE4" w:rsidRPr="000112C9" w:rsidRDefault="00495C05">
          <w:pPr>
            <w:pStyle w:val="SenderAddress"/>
            <w:rPr>
              <w:sz w:val="28"/>
              <w:szCs w:val="28"/>
            </w:rPr>
          </w:pPr>
          <w:r w:rsidRPr="000112C9">
            <w:rPr>
              <w:sz w:val="28"/>
              <w:szCs w:val="28"/>
            </w:rPr>
            <w:t>Talbot Thingamajig Inc.</w:t>
          </w:r>
        </w:p>
      </w:sdtContent>
    </w:sdt>
    <w:p w:rsidR="00DE7AE4" w:rsidRPr="000112C9" w:rsidRDefault="00156CF4">
      <w:pPr>
        <w:pStyle w:val="SenderAddress"/>
        <w:rPr>
          <w:sz w:val="28"/>
          <w:szCs w:val="28"/>
        </w:rPr>
      </w:pPr>
      <w:r w:rsidRPr="000112C9">
        <w:rPr>
          <w:sz w:val="28"/>
          <w:szCs w:val="28"/>
        </w:rPr>
        <w:t xml:space="preserve">4618 ¾ William Flynn Hwy. </w:t>
      </w:r>
    </w:p>
    <w:p w:rsidR="00156CF4" w:rsidRPr="000112C9" w:rsidRDefault="00156CF4" w:rsidP="00156CF4">
      <w:pPr>
        <w:pStyle w:val="SenderAddress"/>
        <w:rPr>
          <w:sz w:val="28"/>
          <w:szCs w:val="28"/>
        </w:rPr>
      </w:pPr>
      <w:r w:rsidRPr="000112C9">
        <w:rPr>
          <w:sz w:val="28"/>
          <w:szCs w:val="28"/>
        </w:rPr>
        <w:t>Allison Park, PA 15101</w:t>
      </w:r>
    </w:p>
    <w:p w:rsidR="00156CF4" w:rsidRPr="000112C9" w:rsidRDefault="00156CF4" w:rsidP="00156CF4">
      <w:pPr>
        <w:pStyle w:val="SenderAddress"/>
        <w:rPr>
          <w:sz w:val="28"/>
          <w:szCs w:val="28"/>
        </w:rPr>
      </w:pPr>
    </w:p>
    <w:p w:rsidR="00DE7AE4" w:rsidRPr="000112C9" w:rsidRDefault="003E0237" w:rsidP="00156CF4">
      <w:pPr>
        <w:pStyle w:val="SenderAddress"/>
        <w:rPr>
          <w:sz w:val="28"/>
          <w:szCs w:val="28"/>
        </w:rPr>
      </w:pPr>
      <w:r w:rsidRPr="000112C9">
        <w:rPr>
          <w:sz w:val="28"/>
          <w:szCs w:val="28"/>
        </w:rPr>
        <w:fldChar w:fldCharType="begin"/>
      </w:r>
      <w:r w:rsidRPr="000112C9">
        <w:rPr>
          <w:sz w:val="28"/>
          <w:szCs w:val="28"/>
        </w:rPr>
        <w:instrText xml:space="preserve"> GREETINGLINE \f "&lt;&lt;_BEFORE_ Dear &gt;&gt;&lt;&lt;_FIRST0_&gt;&gt;
&lt;&lt;_AFTER_ ,&gt;&gt;" \l 1033 \e "Dear Sir or Madam:" </w:instrText>
      </w:r>
      <w:r w:rsidRPr="000112C9">
        <w:rPr>
          <w:sz w:val="28"/>
          <w:szCs w:val="28"/>
        </w:rPr>
        <w:fldChar w:fldCharType="separate"/>
      </w:r>
      <w:r w:rsidR="00156CF4" w:rsidRPr="000112C9">
        <w:rPr>
          <w:noProof/>
          <w:sz w:val="28"/>
          <w:szCs w:val="28"/>
        </w:rPr>
        <w:t xml:space="preserve"> Mr. Hampton- </w:t>
      </w:r>
      <w:r w:rsidRPr="000112C9">
        <w:rPr>
          <w:noProof/>
          <w:sz w:val="28"/>
          <w:szCs w:val="28"/>
        </w:rPr>
        <w:fldChar w:fldCharType="end"/>
      </w:r>
    </w:p>
    <w:p w:rsidR="00A652DD" w:rsidRPr="000112C9" w:rsidRDefault="00405799" w:rsidP="00405799">
      <w:pPr>
        <w:rPr>
          <w:sz w:val="28"/>
          <w:szCs w:val="28"/>
        </w:rPr>
      </w:pPr>
      <w:r w:rsidRPr="000112C9">
        <w:rPr>
          <w:sz w:val="28"/>
          <w:szCs w:val="28"/>
        </w:rPr>
        <w:tab/>
        <w:t xml:space="preserve">I am pleased </w:t>
      </w:r>
      <w:r w:rsidR="00A652DD" w:rsidRPr="000112C9">
        <w:rPr>
          <w:sz w:val="28"/>
          <w:szCs w:val="28"/>
        </w:rPr>
        <w:t>to be</w:t>
      </w:r>
      <w:r w:rsidRPr="000112C9">
        <w:rPr>
          <w:sz w:val="28"/>
          <w:szCs w:val="28"/>
        </w:rPr>
        <w:t xml:space="preserve"> elected</w:t>
      </w:r>
      <w:r w:rsidR="00A652DD" w:rsidRPr="000112C9">
        <w:rPr>
          <w:sz w:val="28"/>
          <w:szCs w:val="28"/>
        </w:rPr>
        <w:t xml:space="preserve"> as a </w:t>
      </w:r>
      <w:r w:rsidRPr="000112C9">
        <w:rPr>
          <w:sz w:val="28"/>
          <w:szCs w:val="28"/>
        </w:rPr>
        <w:t xml:space="preserve">potential candidate </w:t>
      </w:r>
      <w:r w:rsidR="000112C9">
        <w:rPr>
          <w:sz w:val="28"/>
          <w:szCs w:val="28"/>
        </w:rPr>
        <w:t>regarding the</w:t>
      </w:r>
      <w:r w:rsidR="00A652DD" w:rsidRPr="000112C9">
        <w:rPr>
          <w:sz w:val="28"/>
          <w:szCs w:val="28"/>
        </w:rPr>
        <w:t xml:space="preserve"> position of an overseas job between Russia and your business. Though I have not had any </w:t>
      </w:r>
      <w:r w:rsidR="000112C9">
        <w:rPr>
          <w:sz w:val="28"/>
          <w:szCs w:val="28"/>
        </w:rPr>
        <w:t>direct</w:t>
      </w:r>
      <w:r w:rsidR="00A652DD" w:rsidRPr="000112C9">
        <w:rPr>
          <w:sz w:val="28"/>
          <w:szCs w:val="28"/>
        </w:rPr>
        <w:t xml:space="preserve"> experience with this country, I have been particularly fascinated in learning the language and customs native to the area since I was a</w:t>
      </w:r>
      <w:r w:rsidR="000112C9" w:rsidRPr="000112C9">
        <w:rPr>
          <w:sz w:val="28"/>
          <w:szCs w:val="28"/>
        </w:rPr>
        <w:t xml:space="preserve"> small</w:t>
      </w:r>
      <w:r w:rsidR="00A652DD" w:rsidRPr="000112C9">
        <w:rPr>
          <w:sz w:val="28"/>
          <w:szCs w:val="28"/>
        </w:rPr>
        <w:t xml:space="preserve"> child. </w:t>
      </w:r>
      <w:r w:rsidR="000112C9" w:rsidRPr="000112C9">
        <w:rPr>
          <w:sz w:val="28"/>
          <w:szCs w:val="28"/>
        </w:rPr>
        <w:t xml:space="preserve">Therefore, I do </w:t>
      </w:r>
      <w:r w:rsidR="000112C9">
        <w:rPr>
          <w:sz w:val="28"/>
          <w:szCs w:val="28"/>
        </w:rPr>
        <w:t>possess</w:t>
      </w:r>
      <w:r w:rsidR="000112C9" w:rsidRPr="000112C9">
        <w:rPr>
          <w:sz w:val="28"/>
          <w:szCs w:val="28"/>
        </w:rPr>
        <w:t xml:space="preserve"> some prior knowledge about this nation from numerous books and movies. </w:t>
      </w:r>
    </w:p>
    <w:p w:rsidR="004E75EC" w:rsidRPr="000112C9" w:rsidRDefault="00A652DD" w:rsidP="004E75EC">
      <w:pPr>
        <w:ind w:firstLine="720"/>
        <w:rPr>
          <w:sz w:val="28"/>
          <w:szCs w:val="28"/>
        </w:rPr>
      </w:pPr>
      <w:r w:rsidRPr="000112C9">
        <w:rPr>
          <w:sz w:val="28"/>
          <w:szCs w:val="28"/>
        </w:rPr>
        <w:t xml:space="preserve"> Over the next seven weeks in Global Networking and Exploration, I expect to </w:t>
      </w:r>
      <w:r w:rsidR="00A06FB7" w:rsidRPr="000112C9">
        <w:rPr>
          <w:sz w:val="28"/>
          <w:szCs w:val="28"/>
        </w:rPr>
        <w:t>acquire</w:t>
      </w:r>
      <w:r w:rsidRPr="000112C9">
        <w:rPr>
          <w:sz w:val="28"/>
          <w:szCs w:val="28"/>
        </w:rPr>
        <w:t xml:space="preserve"> </w:t>
      </w:r>
      <w:r w:rsidR="00A06FB7" w:rsidRPr="000112C9">
        <w:rPr>
          <w:sz w:val="28"/>
          <w:szCs w:val="28"/>
        </w:rPr>
        <w:t xml:space="preserve">knowledge </w:t>
      </w:r>
      <w:r w:rsidR="004E75EC" w:rsidRPr="000112C9">
        <w:rPr>
          <w:sz w:val="28"/>
          <w:szCs w:val="28"/>
        </w:rPr>
        <w:t>concerning</w:t>
      </w:r>
      <w:r w:rsidR="00A06FB7" w:rsidRPr="000112C9">
        <w:rPr>
          <w:sz w:val="28"/>
          <w:szCs w:val="28"/>
        </w:rPr>
        <w:t xml:space="preserve"> Russia’</w:t>
      </w:r>
      <w:r w:rsidR="000112C9" w:rsidRPr="000112C9">
        <w:rPr>
          <w:sz w:val="28"/>
          <w:szCs w:val="28"/>
        </w:rPr>
        <w:t>s various cultural</w:t>
      </w:r>
      <w:r w:rsidR="00A06FB7" w:rsidRPr="000112C9">
        <w:rPr>
          <w:sz w:val="28"/>
          <w:szCs w:val="28"/>
        </w:rPr>
        <w:t xml:space="preserve"> aspects, including the cuisine, </w:t>
      </w:r>
      <w:r w:rsidR="004E75EC">
        <w:rPr>
          <w:sz w:val="28"/>
          <w:szCs w:val="28"/>
        </w:rPr>
        <w:t>popular mo</w:t>
      </w:r>
      <w:bookmarkStart w:id="0" w:name="_GoBack"/>
      <w:bookmarkEnd w:id="0"/>
      <w:r w:rsidR="004E75EC">
        <w:rPr>
          <w:sz w:val="28"/>
          <w:szCs w:val="28"/>
        </w:rPr>
        <w:t>numents</w:t>
      </w:r>
      <w:r w:rsidR="00A06FB7" w:rsidRPr="000112C9">
        <w:rPr>
          <w:sz w:val="28"/>
          <w:szCs w:val="28"/>
        </w:rPr>
        <w:t>,</w:t>
      </w:r>
      <w:r w:rsidR="004E75EC">
        <w:rPr>
          <w:sz w:val="28"/>
          <w:szCs w:val="28"/>
        </w:rPr>
        <w:t xml:space="preserve"> business etiquette,</w:t>
      </w:r>
      <w:r w:rsidR="00A06FB7" w:rsidRPr="000112C9">
        <w:rPr>
          <w:sz w:val="28"/>
          <w:szCs w:val="28"/>
        </w:rPr>
        <w:t xml:space="preserve"> and</w:t>
      </w:r>
      <w:r w:rsidR="004E75EC">
        <w:rPr>
          <w:sz w:val="28"/>
          <w:szCs w:val="28"/>
        </w:rPr>
        <w:t xml:space="preserve"> </w:t>
      </w:r>
      <w:r w:rsidR="00A06FB7" w:rsidRPr="000112C9">
        <w:rPr>
          <w:sz w:val="28"/>
          <w:szCs w:val="28"/>
        </w:rPr>
        <w:t xml:space="preserve">language. </w:t>
      </w:r>
      <w:r w:rsidR="000112C9">
        <w:rPr>
          <w:sz w:val="28"/>
          <w:szCs w:val="28"/>
        </w:rPr>
        <w:t xml:space="preserve">I am appropriately </w:t>
      </w:r>
      <w:r w:rsidR="004E75EC">
        <w:rPr>
          <w:sz w:val="28"/>
          <w:szCs w:val="28"/>
        </w:rPr>
        <w:t>suited</w:t>
      </w:r>
      <w:r w:rsidR="000112C9">
        <w:rPr>
          <w:sz w:val="28"/>
          <w:szCs w:val="28"/>
        </w:rPr>
        <w:t xml:space="preserve"> for the employment, and a </w:t>
      </w:r>
      <w:r w:rsidR="004E75EC">
        <w:rPr>
          <w:sz w:val="28"/>
          <w:szCs w:val="28"/>
        </w:rPr>
        <w:t>swift</w:t>
      </w:r>
      <w:r w:rsidR="000112C9">
        <w:rPr>
          <w:sz w:val="28"/>
          <w:szCs w:val="28"/>
        </w:rPr>
        <w:t xml:space="preserve"> learner. </w:t>
      </w:r>
    </w:p>
    <w:p w:rsidR="00DE7AE4" w:rsidRPr="000112C9" w:rsidRDefault="00156CF4">
      <w:pPr>
        <w:pStyle w:val="Closing"/>
        <w:rPr>
          <w:sz w:val="28"/>
          <w:szCs w:val="28"/>
        </w:rPr>
      </w:pPr>
      <w:r w:rsidRPr="000112C9">
        <w:rPr>
          <w:sz w:val="28"/>
          <w:szCs w:val="28"/>
        </w:rPr>
        <w:t>Thank you for considering me for this position.</w:t>
      </w:r>
    </w:p>
    <w:sdt>
      <w:sdtPr>
        <w:rPr>
          <w:sz w:val="28"/>
          <w:szCs w:val="28"/>
        </w:rPr>
        <w:id w:val="260286289"/>
        <w:placeholder>
          <w:docPart w:val="7CE10CFF0C5A46CAADF1F79FC3F7CB31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DE7AE4" w:rsidRPr="000112C9" w:rsidRDefault="00156CF4">
          <w:pPr>
            <w:pStyle w:val="Signature"/>
            <w:rPr>
              <w:sz w:val="28"/>
              <w:szCs w:val="28"/>
            </w:rPr>
          </w:pPr>
          <w:r w:rsidRPr="000112C9">
            <w:rPr>
              <w:sz w:val="28"/>
              <w:szCs w:val="28"/>
            </w:rPr>
            <w:t>Lindsey Hall</w:t>
          </w:r>
        </w:p>
      </w:sdtContent>
    </w:sdt>
    <w:p w:rsidR="00DE7AE4" w:rsidRPr="000112C9" w:rsidRDefault="00156CF4">
      <w:pPr>
        <w:pStyle w:val="Signature"/>
        <w:rPr>
          <w:sz w:val="28"/>
          <w:szCs w:val="28"/>
        </w:rPr>
      </w:pPr>
      <w:r w:rsidRPr="000112C9">
        <w:rPr>
          <w:sz w:val="28"/>
          <w:szCs w:val="28"/>
        </w:rPr>
        <w:t>4312 Winchester Drive</w:t>
      </w:r>
    </w:p>
    <w:p w:rsidR="00156CF4" w:rsidRPr="000112C9" w:rsidRDefault="00156CF4">
      <w:pPr>
        <w:pStyle w:val="Signature"/>
        <w:rPr>
          <w:sz w:val="28"/>
          <w:szCs w:val="28"/>
        </w:rPr>
      </w:pPr>
      <w:r w:rsidRPr="000112C9">
        <w:rPr>
          <w:sz w:val="28"/>
          <w:szCs w:val="28"/>
        </w:rPr>
        <w:t>Allison Park, PA 15101</w:t>
      </w:r>
    </w:p>
    <w:p w:rsidR="00DE7AE4" w:rsidRDefault="00DE7AE4">
      <w:pPr>
        <w:pStyle w:val="Signature"/>
      </w:pPr>
    </w:p>
    <w:sectPr w:rsidR="00DE7AE4">
      <w:footerReference w:type="even" r:id="rId10"/>
      <w:footerReference w:type="default" r:id="rId11"/>
      <w:headerReference w:type="first" r:id="rId12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237" w:rsidRDefault="003E0237">
      <w:pPr>
        <w:spacing w:after="0" w:line="240" w:lineRule="auto"/>
      </w:pPr>
      <w:r>
        <w:separator/>
      </w:r>
    </w:p>
  </w:endnote>
  <w:endnote w:type="continuationSeparator" w:id="0">
    <w:p w:rsidR="003E0237" w:rsidRDefault="003E0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GothicM">
    <w:charset w:val="80"/>
    <w:family w:val="modern"/>
    <w:pitch w:val="fixed"/>
    <w:sig w:usb0="80000281" w:usb1="28C76CF8" w:usb2="00000010" w:usb3="00000000" w:csb0="00020000" w:csb1="00000000"/>
  </w:font>
  <w:font w:name="HGSoeiPresenceEB">
    <w:altName w:val="MS Mincho"/>
    <w:charset w:val="80"/>
    <w:family w:val="roman"/>
    <w:pitch w:val="fixed"/>
    <w:sig w:usb0="00000000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AE4" w:rsidRDefault="003E0237">
    <w:pPr>
      <w:pStyle w:val="Footer"/>
    </w:pPr>
    <w:r>
      <w:rPr>
        <w:noProof/>
        <w:lang w:eastAsia="en-US" w:bidi="ar-SA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editId="306498A0">
              <wp:simplePos x="0" y="0"/>
              <wp:positionH relativeFrom="rightMargin">
                <wp:align>left</wp:align>
              </wp:positionH>
              <wp:positionV relativeFrom="margin">
                <wp:align>bottom</wp:align>
              </wp:positionV>
              <wp:extent cx="531495" cy="8229600"/>
              <wp:effectExtent l="0" t="0" r="1905" b="0"/>
              <wp:wrapNone/>
              <wp:docPr id="4" name="Rectangl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1495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DE7AE4" w:rsidRDefault="003E0237">
                          <w:pPr>
                            <w:pStyle w:val="GrayText"/>
                          </w:pPr>
                          <w:sdt>
                            <w:sdtPr>
                              <w:id w:val="23888244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495C05">
                                <w:t>Talbot Thingamajig Inc.</w:t>
                              </w:r>
                            </w:sdtContent>
                          </w:sdt>
                          <w:r>
                            <w:t xml:space="preserve">  </w:t>
                          </w:r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Rectangle 22" o:spid="_x0000_s1027" style="position:absolute;margin-left:0;margin-top:0;width:41.85pt;height:9in;z-index:251666432;visibility:visible;mso-wrap-style:square;mso-width-percent:500;mso-height-percent:1000;mso-wrap-distance-left:9pt;mso-wrap-distance-top:0;mso-wrap-distance-right:9pt;mso-wrap-distance-bottom:0;mso-position-horizontal:left;mso-position-horizontal-relative:righ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" o:allowincell="f" filled="f" stroked="f">
              <v:textbox style="layout-flow:vertical;mso-layout-flow-alt:bottom-to-top" inset=",,8.64pt,10.8pt">
                <w:txbxContent>
                  <w:p w:rsidR="00DE7AE4" w:rsidRDefault="003E0237">
                    <w:pPr>
                      <w:pStyle w:val="GrayText"/>
                    </w:pPr>
                    <w:sdt>
                      <w:sdtPr>
                        <w:id w:val="23888244"/>
                        <w:dataBinding w:prefixMappings="xmlns:ns0='http://schemas.openxmlformats.org/officeDocument/2006/extended-properties' " w:xpath="/ns0:Properties[1]/ns0:Company[1]" w:storeItemID="{6668398D-A668-4E3E-A5EB-62B293D839F1}"/>
                        <w:text/>
                      </w:sdtPr>
                      <w:sdtEndPr/>
                      <w:sdtContent>
                        <w:r w:rsidR="00495C05">
                          <w:t>Talbot Thingamajig Inc.</w:t>
                        </w:r>
                      </w:sdtContent>
                    </w:sdt>
                    <w:r>
                      <w:t xml:space="preserve"> 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en-US" w:bidi="ar-SA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editId="4CA9FD3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5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4" o:spid="_x0000_s1026" style="position:absolute;margin-left:0;margin-top:0;width:561.15pt;height:742.85pt;z-index:251667456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  <w:lang w:eastAsia="en-US" w:bidi="ar-SA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editId="79EB22FB">
              <wp:simplePos x="0" y="0"/>
              <wp:positionH relativeFrom="rightMargin">
                <wp:align>left</wp:align>
              </wp:positionH>
              <wp:positionV relativeFrom="bottomMargin">
                <wp:align>top</wp:align>
              </wp:positionV>
              <wp:extent cx="520700" cy="520700"/>
              <wp:effectExtent l="0" t="0" r="3175" b="3175"/>
              <wp:wrapNone/>
              <wp:docPr id="6" name="Oval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rgbClr val="D34817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DE7AE4" w:rsidRDefault="003E0237">
                          <w:pPr>
                            <w:pStyle w:val="NoSpacing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2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21" o:spid="_x0000_s1028" style="position:absolute;margin-left:0;margin-top:0;width:41pt;height:41pt;z-index:251665408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" o:allowincell="f" fillcolor="#d34817" stroked="f">
              <v:textbox inset="0,0,0,0">
                <w:txbxContent>
                  <w:p w:rsidR="00DE7AE4" w:rsidRDefault="003E0237">
                    <w:pPr>
                      <w:pStyle w:val="NoSpacing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2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AE4" w:rsidRDefault="003E0237">
    <w:pPr>
      <w:rPr>
        <w:sz w:val="20"/>
      </w:rPr>
    </w:pPr>
    <w:r>
      <w:rPr>
        <w:noProof/>
        <w:sz w:val="10"/>
        <w:szCs w:val="10"/>
        <w:lang w:eastAsia="en-US" w:bidi="ar-SA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editId="504EFD61">
              <wp:simplePos x="0" y="0"/>
              <wp:positionH relativeFrom="leftMargin">
                <wp:align>right</wp:align>
              </wp:positionH>
              <wp:positionV relativeFrom="margin">
                <wp:align>bottom</wp:align>
              </wp:positionV>
              <wp:extent cx="594995" cy="8229600"/>
              <wp:effectExtent l="0" t="0" r="0" b="0"/>
              <wp:wrapNone/>
              <wp:docPr id="7" name="Rectangl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995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DE7AE4" w:rsidRDefault="003E0237">
                          <w:pPr>
                            <w:pStyle w:val="GrayText"/>
                          </w:pPr>
                          <w:sdt>
                            <w:sdtPr>
                              <w:id w:val="-59562174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495C05">
                                <w:t>Talbot Thingamajig Inc.</w:t>
                              </w:r>
                            </w:sdtContent>
                          </w:sdt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Rectangle 24" o:spid="_x0000_s1029" style="position:absolute;margin-left:-4.35pt;margin-top:0;width:46.85pt;height:9in;z-index:251663360;visibility:visible;mso-wrap-style:square;mso-width-percent:500;mso-height-percent:1000;mso-wrap-distance-left:9pt;mso-wrap-distance-top:0;mso-wrap-distance-right:9pt;mso-wrap-distance-bottom:0;mso-position-horizontal:right;mso-position-horizontal-relative:lef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" o:allowincell="f" filled="f" stroked="f">
              <v:textbox style="layout-flow:vertical;mso-layout-flow-alt:bottom-to-top" inset=",,8.64pt,10.8pt">
                <w:txbxContent>
                  <w:p w:rsidR="00DE7AE4" w:rsidRDefault="003E0237">
                    <w:pPr>
                      <w:pStyle w:val="GrayText"/>
                    </w:pPr>
                    <w:sdt>
                      <w:sdtPr>
                        <w:id w:val="-59562174"/>
                        <w:dataBinding w:prefixMappings="xmlns:ns0='http://schemas.openxmlformats.org/officeDocument/2006/extended-properties' " w:xpath="/ns0:Properties[1]/ns0:Company[1]" w:storeItemID="{6668398D-A668-4E3E-A5EB-62B293D839F1}"/>
                        <w:text/>
                      </w:sdtPr>
                      <w:sdtEndPr/>
                      <w:sdtContent>
                        <w:r w:rsidR="00495C05">
                          <w:t>Talbot Thingamajig Inc.</w:t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sz w:val="20"/>
        <w:lang w:eastAsia="en-US"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editId="3267B9C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11" name="AutoShap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1" o:spid="_x0000_s1026" style="position:absolute;margin-left:0;margin-top:0;width:561.15pt;height:742.85pt;z-index:251662336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  <w:sz w:val="20"/>
        <w:lang w:eastAsia="en-US" w:bidi="ar-SA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editId="30D9E660">
              <wp:simplePos x="0" y="0"/>
              <wp:positionH relativeFrom="leftMargin">
                <wp:align>right</wp:align>
              </wp:positionH>
              <wp:positionV relativeFrom="bottomMargin">
                <wp:align>top</wp:align>
              </wp:positionV>
              <wp:extent cx="520700" cy="520700"/>
              <wp:effectExtent l="2540" t="0" r="635" b="3175"/>
              <wp:wrapNone/>
              <wp:docPr id="12" name="Oval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rgbClr val="D34817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DE7AE4" w:rsidRDefault="003E0237">
                          <w:pPr>
                            <w:pStyle w:val="NoSpacing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3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8" o:spid="_x0000_s1030" style="position:absolute;margin-left:-10.2pt;margin-top:0;width:41pt;height:41pt;z-index:25166131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" o:allowincell="f" fillcolor="#d34817" stroked="f">
              <v:textbox inset="0,0,0,0">
                <w:txbxContent>
                  <w:p w:rsidR="00DE7AE4" w:rsidRDefault="003E0237">
                    <w:pPr>
                      <w:pStyle w:val="NoSpacing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3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DE7AE4" w:rsidRDefault="00DE7AE4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237" w:rsidRDefault="003E0237">
      <w:pPr>
        <w:spacing w:after="0" w:line="240" w:lineRule="auto"/>
      </w:pPr>
      <w:r>
        <w:separator/>
      </w:r>
    </w:p>
  </w:footnote>
  <w:footnote w:type="continuationSeparator" w:id="0">
    <w:p w:rsidR="003E0237" w:rsidRDefault="003E0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AE4" w:rsidRDefault="003E0237">
    <w:pPr>
      <w:pStyle w:val="Header"/>
    </w:pPr>
    <w:r>
      <w:rPr>
        <w:noProof/>
        <w:lang w:eastAsia="en-US" w:bidi="ar-SA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editId="5E895CB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50735" cy="9455150"/>
              <wp:effectExtent l="0" t="0" r="0" b="0"/>
              <wp:wrapNone/>
              <wp:docPr id="9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50735" cy="9455150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4" o:spid="_x0000_s1026" style="position:absolute;margin-left:0;margin-top:0;width:563.05pt;height:744.5pt;z-index:251669504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" o:allowincell="f" filled="f" fillcolor="black" strokeweight="1pt">
              <w10:wrap anchorx="page" anchory="page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CF4"/>
    <w:rsid w:val="000112C9"/>
    <w:rsid w:val="00156CF4"/>
    <w:rsid w:val="003E0237"/>
    <w:rsid w:val="00405799"/>
    <w:rsid w:val="00495C05"/>
    <w:rsid w:val="004E75EC"/>
    <w:rsid w:val="00A06FB7"/>
    <w:rsid w:val="00A652DD"/>
    <w:rsid w:val="00DE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00" w:after="0"/>
      <w:outlineLvl w:val="5"/>
    </w:pPr>
    <w:rPr>
      <w:rFonts w:asciiTheme="majorHAnsi" w:hAnsiTheme="majorHAnsi"/>
      <w:color w:val="524733" w:themeColor="accent3" w:themeShade="80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0"/>
      <w:outlineLvl w:val="6"/>
    </w:pPr>
    <w:rPr>
      <w:rFonts w:asciiTheme="majorHAnsi" w:hAnsiTheme="majorHAnsi"/>
      <w:i/>
      <w:color w:val="524733" w:themeColor="accent3" w:themeShade="80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qFormat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Closing">
    <w:name w:val="Closing"/>
    <w:basedOn w:val="Normal"/>
    <w:link w:val="ClosingChar"/>
    <w:uiPriority w:val="7"/>
    <w:unhideWhenUsed/>
    <w:qFormat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Pr>
      <w:rFonts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Pr>
      <w:rFonts w:cs="Times New Roman"/>
      <w:b/>
      <w:color w:val="000000" w:themeColor="text1"/>
      <w:szCs w:val="20"/>
      <w:lang w:eastAsia="ja-JP" w:bidi="he-IL"/>
    </w:rPr>
  </w:style>
  <w:style w:type="paragraph" w:customStyle="1" w:styleId="SenderAddress">
    <w:name w:val="Sender Address"/>
    <w:basedOn w:val="NoSpacing"/>
    <w:uiPriority w:val="3"/>
    <w:qFormat/>
    <w:pPr>
      <w:spacing w:after="360"/>
      <w:contextualSpacing/>
    </w:p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  <w:lang w:eastAsia="ja-JP" w:bidi="he-IL"/>
    </w:rPr>
  </w:style>
  <w:style w:type="paragraph" w:styleId="BlockText">
    <w:name w:val="Block Text"/>
    <w:aliases w:val="Block Quote"/>
    <w:uiPriority w:val="40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808080" w:themeColor="background1" w:themeShade="80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cs="Times New Roman"/>
      <w:color w:val="000000" w:themeColor="text1"/>
      <w:szCs w:val="20"/>
      <w:lang w:eastAsia="ja-JP" w:bidi="he-IL"/>
    </w:rPr>
  </w:style>
  <w:style w:type="character" w:styleId="Emphasis">
    <w:name w:val="Emphasis"/>
    <w:uiPriority w:val="20"/>
    <w:qFormat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Cs w:val="20"/>
      <w:lang w:eastAsia="ja-JP" w:bidi="he-IL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hAnsiTheme="majorHAnsi" w:cs="Times New Roman"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hAnsiTheme="majorHAnsi" w:cs="Times New Roman"/>
      <w:i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hAnsiTheme="majorHAnsi" w:cs="Times New Roman"/>
      <w:color w:val="D34817" w:themeColor="accent1"/>
      <w:spacing w:val="1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hAnsiTheme="majorHAnsi" w:cs="Times New Roman"/>
      <w:i/>
      <w:color w:val="D34817" w:themeColor="accent1"/>
      <w:spacing w:val="1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unhideWhenUsed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7"/>
    <w:unhideWhenUsed/>
    <w:qFormat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7"/>
    <w:unhideWhenUsed/>
    <w:qFormat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7"/>
    <w:unhideWhenUsed/>
    <w:qFormat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7"/>
    <w:unhideWhenUsed/>
    <w:qFormat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7"/>
    <w:unhideWhenUsed/>
    <w:qFormat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29"/>
    <w:qFormat/>
    <w:rPr>
      <w:i/>
      <w:color w:val="808080" w:themeColor="background1" w:themeShade="80"/>
      <w:sz w:val="24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808080" w:themeColor="background1" w:themeShade="80"/>
      <w:sz w:val="24"/>
      <w:szCs w:val="20"/>
      <w:lang w:eastAsia="ja-JP" w:bidi="he-IL"/>
    </w:rPr>
  </w:style>
  <w:style w:type="character" w:styleId="Strong">
    <w:name w:val="Strong"/>
    <w:uiPriority w:val="22"/>
    <w:qFormat/>
    <w:rPr>
      <w:rFonts w:asciiTheme="minorHAnsi" w:hAnsiTheme="minorHAnsi"/>
      <w:b/>
      <w:color w:val="9B2D1F" w:themeColor="accent2"/>
    </w:rPr>
  </w:style>
  <w:style w:type="paragraph" w:styleId="Subtitle">
    <w:name w:val="Subtitle"/>
    <w:basedOn w:val="Normal"/>
    <w:link w:val="SubtitleChar"/>
    <w:uiPriority w:val="11"/>
    <w:pPr>
      <w:spacing w:after="480" w:line="240" w:lineRule="auto"/>
      <w:jc w:val="center"/>
    </w:pPr>
    <w:rPr>
      <w:rFonts w:asciiTheme="majorHAnsi" w:hAnsiTheme="majorHAnsi" w:cstheme="minorHAnsi"/>
      <w:color w:val="000000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hAnsiTheme="majorHAnsi" w:cstheme="minorHAnsi"/>
      <w:sz w:val="28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2"/>
      <w:szCs w:val="20"/>
      <w:u w:val="single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35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35"/>
    <w:qFormat/>
    <w:rPr>
      <w:rFonts w:asciiTheme="majorHAnsi" w:hAnsiTheme="majorHAnsi"/>
      <w:sz w:val="20"/>
      <w:lang w:bidi="ar-SA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Pr>
      <w:rFonts w:cs="Times New Roman"/>
      <w:color w:val="000000" w:themeColor="text1"/>
      <w:szCs w:val="20"/>
      <w:lang w:eastAsia="ja-JP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00" w:after="0"/>
      <w:outlineLvl w:val="5"/>
    </w:pPr>
    <w:rPr>
      <w:rFonts w:asciiTheme="majorHAnsi" w:hAnsiTheme="majorHAnsi"/>
      <w:color w:val="524733" w:themeColor="accent3" w:themeShade="80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0"/>
      <w:outlineLvl w:val="6"/>
    </w:pPr>
    <w:rPr>
      <w:rFonts w:asciiTheme="majorHAnsi" w:hAnsiTheme="majorHAnsi"/>
      <w:i/>
      <w:color w:val="524733" w:themeColor="accent3" w:themeShade="80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qFormat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Closing">
    <w:name w:val="Closing"/>
    <w:basedOn w:val="Normal"/>
    <w:link w:val="ClosingChar"/>
    <w:uiPriority w:val="7"/>
    <w:unhideWhenUsed/>
    <w:qFormat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Pr>
      <w:rFonts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Pr>
      <w:rFonts w:cs="Times New Roman"/>
      <w:b/>
      <w:color w:val="000000" w:themeColor="text1"/>
      <w:szCs w:val="20"/>
      <w:lang w:eastAsia="ja-JP" w:bidi="he-IL"/>
    </w:rPr>
  </w:style>
  <w:style w:type="paragraph" w:customStyle="1" w:styleId="SenderAddress">
    <w:name w:val="Sender Address"/>
    <w:basedOn w:val="NoSpacing"/>
    <w:uiPriority w:val="3"/>
    <w:qFormat/>
    <w:pPr>
      <w:spacing w:after="360"/>
      <w:contextualSpacing/>
    </w:p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  <w:lang w:eastAsia="ja-JP" w:bidi="he-IL"/>
    </w:rPr>
  </w:style>
  <w:style w:type="paragraph" w:styleId="BlockText">
    <w:name w:val="Block Text"/>
    <w:aliases w:val="Block Quote"/>
    <w:uiPriority w:val="40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808080" w:themeColor="background1" w:themeShade="80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cs="Times New Roman"/>
      <w:color w:val="000000" w:themeColor="text1"/>
      <w:szCs w:val="20"/>
      <w:lang w:eastAsia="ja-JP" w:bidi="he-IL"/>
    </w:rPr>
  </w:style>
  <w:style w:type="character" w:styleId="Emphasis">
    <w:name w:val="Emphasis"/>
    <w:uiPriority w:val="20"/>
    <w:qFormat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Cs w:val="20"/>
      <w:lang w:eastAsia="ja-JP" w:bidi="he-IL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hAnsiTheme="majorHAnsi" w:cs="Times New Roman"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hAnsiTheme="majorHAnsi" w:cs="Times New Roman"/>
      <w:i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hAnsiTheme="majorHAnsi" w:cs="Times New Roman"/>
      <w:color w:val="D34817" w:themeColor="accent1"/>
      <w:spacing w:val="1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hAnsiTheme="majorHAnsi" w:cs="Times New Roman"/>
      <w:i/>
      <w:color w:val="D34817" w:themeColor="accent1"/>
      <w:spacing w:val="1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unhideWhenUsed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7"/>
    <w:unhideWhenUsed/>
    <w:qFormat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7"/>
    <w:unhideWhenUsed/>
    <w:qFormat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7"/>
    <w:unhideWhenUsed/>
    <w:qFormat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7"/>
    <w:unhideWhenUsed/>
    <w:qFormat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7"/>
    <w:unhideWhenUsed/>
    <w:qFormat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29"/>
    <w:qFormat/>
    <w:rPr>
      <w:i/>
      <w:color w:val="808080" w:themeColor="background1" w:themeShade="80"/>
      <w:sz w:val="24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808080" w:themeColor="background1" w:themeShade="80"/>
      <w:sz w:val="24"/>
      <w:szCs w:val="20"/>
      <w:lang w:eastAsia="ja-JP" w:bidi="he-IL"/>
    </w:rPr>
  </w:style>
  <w:style w:type="character" w:styleId="Strong">
    <w:name w:val="Strong"/>
    <w:uiPriority w:val="22"/>
    <w:qFormat/>
    <w:rPr>
      <w:rFonts w:asciiTheme="minorHAnsi" w:hAnsiTheme="minorHAnsi"/>
      <w:b/>
      <w:color w:val="9B2D1F" w:themeColor="accent2"/>
    </w:rPr>
  </w:style>
  <w:style w:type="paragraph" w:styleId="Subtitle">
    <w:name w:val="Subtitle"/>
    <w:basedOn w:val="Normal"/>
    <w:link w:val="SubtitleChar"/>
    <w:uiPriority w:val="11"/>
    <w:pPr>
      <w:spacing w:after="480" w:line="240" w:lineRule="auto"/>
      <w:jc w:val="center"/>
    </w:pPr>
    <w:rPr>
      <w:rFonts w:asciiTheme="majorHAnsi" w:hAnsiTheme="majorHAnsi" w:cstheme="minorHAnsi"/>
      <w:color w:val="000000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hAnsiTheme="majorHAnsi" w:cstheme="minorHAnsi"/>
      <w:sz w:val="28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2"/>
      <w:szCs w:val="20"/>
      <w:u w:val="single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35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35"/>
    <w:qFormat/>
    <w:rPr>
      <w:rFonts w:asciiTheme="majorHAnsi" w:hAnsiTheme="majorHAnsi"/>
      <w:sz w:val="20"/>
      <w:lang w:bidi="ar-SA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Pr>
      <w:rFonts w:cs="Times New Roman"/>
      <w:color w:val="000000" w:themeColor="text1"/>
      <w:szCs w:val="20"/>
      <w:lang w:eastAsia="ja-JP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ndsey\AppData\Roaming\Microsoft\Templates\EquityMerge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FCCD616EC4D46BE962FB104002399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89AFA1-B4F1-4192-8961-2B882729B82D}"/>
      </w:docPartPr>
      <w:docPartBody>
        <w:p w:rsidR="00000000" w:rsidRDefault="000C5FDD">
          <w:pPr>
            <w:pStyle w:val="5FCCD616EC4D46BE962FB104002399D9"/>
          </w:pPr>
          <w:r>
            <w:t>[Pick the date]</w:t>
          </w:r>
        </w:p>
      </w:docPartBody>
    </w:docPart>
    <w:docPart>
      <w:docPartPr>
        <w:name w:val="7CE10CFF0C5A46CAADF1F79FC3F7C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EEDE81-ACE4-4ABC-A6A2-8AB7DDE68EEA}"/>
      </w:docPartPr>
      <w:docPartBody>
        <w:p w:rsidR="00000000" w:rsidRDefault="000C5FDD">
          <w:pPr>
            <w:pStyle w:val="7CE10CFF0C5A46CAADF1F79FC3F7CB31"/>
          </w:pPr>
          <w:r>
            <w:t>[Type the sender name]</w:t>
          </w:r>
        </w:p>
      </w:docPartBody>
    </w:docPart>
    <w:docPart>
      <w:docPartPr>
        <w:name w:val="1246973E3F9445C5A8510AC016AFBB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09A10E-F3D2-45E2-A6F9-570B398C77C3}"/>
      </w:docPartPr>
      <w:docPartBody>
        <w:p w:rsidR="00000000" w:rsidRDefault="000C5FDD">
          <w:pPr>
            <w:pStyle w:val="1246973E3F9445C5A8510AC016AFBB57"/>
          </w:pPr>
          <w:r>
            <w:t>[Type the sender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GothicM">
    <w:charset w:val="80"/>
    <w:family w:val="modern"/>
    <w:pitch w:val="fixed"/>
    <w:sig w:usb0="80000281" w:usb1="28C76CF8" w:usb2="00000010" w:usb3="00000000" w:csb0="00020000" w:csb1="00000000"/>
  </w:font>
  <w:font w:name="HGSoeiPresenceEB">
    <w:altName w:val="MS Mincho"/>
    <w:charset w:val="80"/>
    <w:family w:val="roman"/>
    <w:pitch w:val="fixed"/>
    <w:sig w:usb0="00000000" w:usb1="28C76CF8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FDD"/>
    <w:rsid w:val="000C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FCCD616EC4D46BE962FB104002399D9">
    <w:name w:val="5FCCD616EC4D46BE962FB104002399D9"/>
  </w:style>
  <w:style w:type="paragraph" w:customStyle="1" w:styleId="7CE10CFF0C5A46CAADF1F79FC3F7CB31">
    <w:name w:val="7CE10CFF0C5A46CAADF1F79FC3F7CB31"/>
  </w:style>
  <w:style w:type="paragraph" w:customStyle="1" w:styleId="1246973E3F9445C5A8510AC016AFBB57">
    <w:name w:val="1246973E3F9445C5A8510AC016AFBB57"/>
  </w:style>
  <w:style w:type="paragraph" w:customStyle="1" w:styleId="203CF1C40CC841908C11B1C9430524D1">
    <w:name w:val="203CF1C40CC841908C11B1C9430524D1"/>
  </w:style>
  <w:style w:type="paragraph" w:customStyle="1" w:styleId="904B20D98487477FA9DBCBCC94A3D781">
    <w:name w:val="904B20D98487477FA9DBCBCC94A3D781"/>
  </w:style>
  <w:style w:type="paragraph" w:customStyle="1" w:styleId="93FC50FA110C40F4857E60158038AED2">
    <w:name w:val="93FC50FA110C40F4857E60158038AED2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596BC8D008F4BC88309610DF5042014">
    <w:name w:val="C596BC8D008F4BC88309610DF504201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FCCD616EC4D46BE962FB104002399D9">
    <w:name w:val="5FCCD616EC4D46BE962FB104002399D9"/>
  </w:style>
  <w:style w:type="paragraph" w:customStyle="1" w:styleId="7CE10CFF0C5A46CAADF1F79FC3F7CB31">
    <w:name w:val="7CE10CFF0C5A46CAADF1F79FC3F7CB31"/>
  </w:style>
  <w:style w:type="paragraph" w:customStyle="1" w:styleId="1246973E3F9445C5A8510AC016AFBB57">
    <w:name w:val="1246973E3F9445C5A8510AC016AFBB57"/>
  </w:style>
  <w:style w:type="paragraph" w:customStyle="1" w:styleId="203CF1C40CC841908C11B1C9430524D1">
    <w:name w:val="203CF1C40CC841908C11B1C9430524D1"/>
  </w:style>
  <w:style w:type="paragraph" w:customStyle="1" w:styleId="904B20D98487477FA9DBCBCC94A3D781">
    <w:name w:val="904B20D98487477FA9DBCBCC94A3D781"/>
  </w:style>
  <w:style w:type="paragraph" w:customStyle="1" w:styleId="93FC50FA110C40F4857E60158038AED2">
    <w:name w:val="93FC50FA110C40F4857E60158038AED2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596BC8D008F4BC88309610DF5042014">
    <w:name w:val="C596BC8D008F4BC88309610DF50420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overPageProperties xmlns="http://schemas.microsoft.com/office/2006/coverPageProps">
  <PublishDate>2011-12-14T00:00:00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F181BCEE-88B5-4EB6-B645-23F95982DA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EquityMergeLetter</Template>
  <TotalTime>54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Talbot Thingamajig Inc.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 Hall</dc:creator>
  <cp:lastModifiedBy>Lindsey</cp:lastModifiedBy>
  <cp:revision>2</cp:revision>
  <dcterms:created xsi:type="dcterms:W3CDTF">2011-12-14T22:09:00Z</dcterms:created>
  <dcterms:modified xsi:type="dcterms:W3CDTF">2011-12-14T23:07:00Z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TC017730639991</vt:lpwstr>
  </property>
</Properties>
</file>